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大数据管理与应用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数管23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肖增敏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肖增敏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